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DB8" w:rsidRDefault="005E0DB8" w:rsidP="005E0DB8">
      <w:pPr>
        <w:pStyle w:val="Lijstalinea"/>
      </w:pPr>
      <w:r>
        <w:t xml:space="preserve">Agenda  </w:t>
      </w:r>
      <w:r w:rsidRPr="00AC6A2D">
        <w:t>Teleconferentie ZDS</w:t>
      </w:r>
      <w:r>
        <w:t xml:space="preserve">  d.d. 17 november 2016</w:t>
      </w:r>
    </w:p>
    <w:p w:rsidR="005E0DB8" w:rsidRDefault="005E0DB8" w:rsidP="005E0DB8">
      <w:pPr>
        <w:pStyle w:val="Lijstalinea"/>
      </w:pPr>
    </w:p>
    <w:p w:rsidR="005E0DB8" w:rsidRDefault="005E0DB8" w:rsidP="005E0DB8">
      <w:pPr>
        <w:pStyle w:val="Lijstalinea"/>
      </w:pPr>
    </w:p>
    <w:p w:rsidR="005E0DB8" w:rsidRDefault="005E0DB8" w:rsidP="005E0DB8">
      <w:pPr>
        <w:pStyle w:val="Lijstalinea"/>
      </w:pPr>
      <w:r>
        <w:t>Agenda</w:t>
      </w:r>
    </w:p>
    <w:p w:rsidR="005E0DB8" w:rsidRDefault="005E0DB8" w:rsidP="005E0DB8">
      <w:pPr>
        <w:pStyle w:val="Lijstalinea"/>
        <w:numPr>
          <w:ilvl w:val="0"/>
          <w:numId w:val="39"/>
        </w:numPr>
        <w:contextualSpacing/>
      </w:pPr>
      <w:r>
        <w:t>Opening en mededelingen</w:t>
      </w:r>
    </w:p>
    <w:p w:rsidR="005E0DB8" w:rsidRPr="00CA0ECE" w:rsidRDefault="005E0DB8" w:rsidP="005E0DB8">
      <w:pPr>
        <w:pStyle w:val="Lijstalinea"/>
        <w:numPr>
          <w:ilvl w:val="0"/>
          <w:numId w:val="39"/>
        </w:numPr>
        <w:contextualSpacing/>
      </w:pPr>
      <w:r>
        <w:t xml:space="preserve">Discussiepunt : </w:t>
      </w:r>
      <w:r w:rsidRPr="00CA0ECE">
        <w:rPr>
          <w:rFonts w:cs="Arial"/>
        </w:rPr>
        <w:t>Scope met relatie ZAKEDC toegestaan in '</w:t>
      </w:r>
      <w:proofErr w:type="spellStart"/>
      <w:r w:rsidRPr="00CA0ECE">
        <w:rPr>
          <w:rFonts w:cs="Arial"/>
        </w:rPr>
        <w:t>geefZaakdetails</w:t>
      </w:r>
      <w:proofErr w:type="spellEnd"/>
      <w:r w:rsidRPr="00CA0ECE">
        <w:rPr>
          <w:rFonts w:cs="Arial"/>
        </w:rPr>
        <w:t>'?</w:t>
      </w:r>
    </w:p>
    <w:p w:rsidR="005E0DB8" w:rsidRPr="00FE5882" w:rsidRDefault="005E0DB8" w:rsidP="005E0DB8">
      <w:pPr>
        <w:pStyle w:val="Lijstalinea"/>
        <w:ind w:left="1080"/>
      </w:pPr>
      <w:r>
        <w:t>l</w:t>
      </w:r>
      <w:hyperlink r:id="rId9" w:history="1">
        <w:r>
          <w:rPr>
            <w:rStyle w:val="Hyperlink"/>
          </w:rPr>
          <w:t>http://gemmaonline.nl/images/gemmaonline/6/6e/20150707_Specificatie_Zaak-_en_Documentservices_v1.1.02.pdf</w:t>
        </w:r>
      </w:hyperlink>
    </w:p>
    <w:p w:rsidR="005E0DB8" w:rsidRPr="00FE5882" w:rsidRDefault="005E0DB8" w:rsidP="005E0DB8">
      <w:pPr>
        <w:pStyle w:val="Lijstalinea"/>
        <w:numPr>
          <w:ilvl w:val="0"/>
          <w:numId w:val="39"/>
        </w:numPr>
        <w:contextualSpacing/>
      </w:pPr>
      <w:r>
        <w:rPr>
          <w:rFonts w:cs="Arial"/>
        </w:rPr>
        <w:t xml:space="preserve">Query </w:t>
      </w:r>
      <w:proofErr w:type="spellStart"/>
      <w:r>
        <w:rPr>
          <w:rFonts w:cs="Arial"/>
        </w:rPr>
        <w:t>names</w:t>
      </w:r>
      <w:proofErr w:type="spellEnd"/>
      <w:r>
        <w:rPr>
          <w:rFonts w:cs="Arial"/>
        </w:rPr>
        <w:t xml:space="preserve"> zoals </w:t>
      </w:r>
      <w:proofErr w:type="spellStart"/>
      <w:r>
        <w:rPr>
          <w:rFonts w:cs="Arial"/>
        </w:rPr>
        <w:t>zsdms:dct.omschrijving</w:t>
      </w:r>
      <w:proofErr w:type="spellEnd"/>
      <w:r>
        <w:rPr>
          <w:rFonts w:cs="Arial"/>
        </w:rPr>
        <w:t xml:space="preserve"> zijn niet geldig in CMIS</w:t>
      </w:r>
    </w:p>
    <w:p w:rsidR="005E0DB8" w:rsidRDefault="005E0DB8" w:rsidP="005E0DB8">
      <w:pPr>
        <w:pStyle w:val="Lijstalinea"/>
        <w:ind w:left="1080"/>
        <w:rPr>
          <w:rStyle w:val="Hyperlink"/>
        </w:rPr>
      </w:pPr>
      <w:hyperlink r:id="rId10" w:history="1">
        <w:r>
          <w:rPr>
            <w:rStyle w:val="Hyperlink"/>
          </w:rPr>
          <w:t>https://discussie.kinggemeenten.nl/discussie/gemma/koppelvlak-zs-dms/query-names-zoals-zsdmsdctomschrijving-zijn-niet-geldig-cmis</w:t>
        </w:r>
      </w:hyperlink>
    </w:p>
    <w:p w:rsidR="005E0DB8" w:rsidRPr="0043122B" w:rsidRDefault="005E0DB8" w:rsidP="005E0DB8">
      <w:pPr>
        <w:pStyle w:val="Lijstalinea"/>
        <w:numPr>
          <w:ilvl w:val="0"/>
          <w:numId w:val="39"/>
        </w:numPr>
        <w:contextualSpacing/>
      </w:pPr>
      <w:r>
        <w:rPr>
          <w:rFonts w:cs="Arial"/>
        </w:rPr>
        <w:t>Afsluiten van een zaak</w:t>
      </w:r>
    </w:p>
    <w:p w:rsidR="005E0DB8" w:rsidRDefault="005E0DB8" w:rsidP="005E0DB8">
      <w:pPr>
        <w:pStyle w:val="Lijstalinea"/>
        <w:ind w:left="1080"/>
      </w:pPr>
      <w:hyperlink r:id="rId11" w:history="1">
        <w:r w:rsidRPr="0043122B">
          <w:rPr>
            <w:rStyle w:val="Hyperlink"/>
          </w:rPr>
          <w:t>https://discussie.kinggemeenten.nl/discussie/gemma/koppelvlak-zs-dms/afsluiten-van-een-zaak</w:t>
        </w:r>
      </w:hyperlink>
    </w:p>
    <w:p w:rsidR="005E0DB8" w:rsidRDefault="005E0DB8" w:rsidP="005E0DB8">
      <w:pPr>
        <w:pStyle w:val="Lijstalinea"/>
        <w:numPr>
          <w:ilvl w:val="0"/>
          <w:numId w:val="39"/>
        </w:numPr>
        <w:contextualSpacing/>
      </w:pPr>
      <w:r>
        <w:t>Rondvraag</w:t>
      </w:r>
      <w:r>
        <w:t xml:space="preserve"> </w:t>
      </w:r>
    </w:p>
    <w:p w:rsidR="00B07821" w:rsidRPr="00FB0DC8" w:rsidRDefault="005E0DB8" w:rsidP="005E0DB8">
      <w:pPr>
        <w:pStyle w:val="Lijstalinea"/>
        <w:numPr>
          <w:ilvl w:val="0"/>
          <w:numId w:val="39"/>
        </w:numPr>
        <w:contextualSpacing/>
      </w:pPr>
      <w:bookmarkStart w:id="0" w:name="_GoBack"/>
      <w:bookmarkEnd w:id="0"/>
      <w:r>
        <w:t>Sluiting</w:t>
      </w:r>
    </w:p>
    <w:sectPr w:rsidR="00B07821" w:rsidRPr="00FB0DC8" w:rsidSect="005B07D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0" w:h="16840" w:code="9"/>
      <w:pgMar w:top="1985" w:right="1418" w:bottom="107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DB8" w:rsidRDefault="005E0DB8" w:rsidP="00A14B69">
      <w:r>
        <w:separator/>
      </w:r>
    </w:p>
  </w:endnote>
  <w:endnote w:type="continuationSeparator" w:id="0">
    <w:p w:rsidR="005E0DB8" w:rsidRDefault="005E0DB8" w:rsidP="00A14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896" w:rsidRDefault="00DE3896" w:rsidP="00A14B69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896" w:rsidRDefault="00DE3896" w:rsidP="004F3A45">
    <w:pPr>
      <w:pStyle w:val="Voettekst"/>
      <w:tabs>
        <w:tab w:val="clear" w:pos="4153"/>
        <w:tab w:val="clear" w:pos="8306"/>
        <w:tab w:val="center" w:pos="4820"/>
        <w:tab w:val="right" w:pos="9743"/>
      </w:tabs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E0DB8">
      <w:rPr>
        <w:noProof/>
      </w:rPr>
      <w:t>1</w:t>
    </w:r>
    <w:r>
      <w:fldChar w:fldCharType="end"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896" w:rsidRDefault="00DE3896" w:rsidP="00A14B69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DB8" w:rsidRPr="00F6587D" w:rsidRDefault="005E0DB8" w:rsidP="00A14B69">
      <w:pPr>
        <w:rPr>
          <w:color w:val="D10074"/>
        </w:rPr>
      </w:pPr>
      <w:r w:rsidRPr="00F6587D">
        <w:rPr>
          <w:color w:val="D10074"/>
        </w:rPr>
        <w:separator/>
      </w:r>
    </w:p>
  </w:footnote>
  <w:footnote w:type="continuationSeparator" w:id="0">
    <w:p w:rsidR="005E0DB8" w:rsidRDefault="005E0DB8" w:rsidP="00A14B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896" w:rsidRDefault="00DE3896" w:rsidP="00A14B6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896" w:rsidRDefault="00DE3896" w:rsidP="00090B4C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896" w:rsidRDefault="00DE3896" w:rsidP="00A14B6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AD0F3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03238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AFC9F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5F876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630E3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22066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BC2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FA4F7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56C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6CEA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1032F2"/>
    <w:multiLevelType w:val="multilevel"/>
    <w:tmpl w:val="A254DA02"/>
    <w:name w:val="K-hoofdstuknummer"/>
    <w:lvl w:ilvl="0">
      <w:start w:val="1"/>
      <w:numFmt w:val="decimal"/>
      <w:pStyle w:val="K06-titelkop"/>
      <w:lvlText w:val="%1"/>
      <w:lvlJc w:val="left"/>
      <w:pPr>
        <w:ind w:left="7287" w:hanging="624"/>
      </w:pPr>
      <w:rPr>
        <w:rFonts w:hint="default"/>
        <w:b/>
        <w:i w:val="0"/>
        <w:color w:val="003359"/>
        <w:sz w:val="40"/>
      </w:rPr>
    </w:lvl>
    <w:lvl w:ilvl="1">
      <w:start w:val="1"/>
      <w:numFmt w:val="decimal"/>
      <w:pStyle w:val="K07-paragraaf"/>
      <w:lvlText w:val="%1.%2"/>
      <w:lvlJc w:val="left"/>
      <w:pPr>
        <w:ind w:left="624" w:hanging="624"/>
      </w:pPr>
      <w:rPr>
        <w:rFonts w:hint="default"/>
        <w:sz w:val="24"/>
        <w:szCs w:val="24"/>
      </w:rPr>
    </w:lvl>
    <w:lvl w:ilvl="2">
      <w:start w:val="1"/>
      <w:numFmt w:val="decimal"/>
      <w:pStyle w:val="K08-paragraafkop"/>
      <w:lvlText w:val="%1.%2.%3."/>
      <w:lvlJc w:val="left"/>
      <w:pPr>
        <w:ind w:left="62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4" w:hanging="62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4" w:hanging="62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4" w:hanging="62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" w:hanging="62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4" w:hanging="6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" w:hanging="624"/>
      </w:pPr>
      <w:rPr>
        <w:rFonts w:hint="default"/>
      </w:rPr>
    </w:lvl>
  </w:abstractNum>
  <w:abstractNum w:abstractNumId="11">
    <w:nsid w:val="12684108"/>
    <w:multiLevelType w:val="multilevel"/>
    <w:tmpl w:val="14BE0CC0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41557E"/>
    <w:multiLevelType w:val="multilevel"/>
    <w:tmpl w:val="A2D8AE94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433"/>
        </w:tabs>
        <w:ind w:left="681" w:hanging="341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1021" w:hanging="34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021"/>
        </w:tabs>
        <w:ind w:left="136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361"/>
        </w:tabs>
        <w:ind w:left="1701" w:hanging="34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70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041"/>
        </w:tabs>
        <w:ind w:left="2382" w:hanging="341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382"/>
        </w:tabs>
        <w:ind w:left="2722" w:hanging="34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062" w:hanging="340"/>
      </w:pPr>
      <w:rPr>
        <w:rFonts w:ascii="Wingdings" w:hAnsi="Wingdings" w:hint="default"/>
      </w:rPr>
    </w:lvl>
  </w:abstractNum>
  <w:abstractNum w:abstractNumId="13">
    <w:nsid w:val="13C648CF"/>
    <w:multiLevelType w:val="multilevel"/>
    <w:tmpl w:val="382AEBF4"/>
    <w:lvl w:ilvl="0">
      <w:start w:val="1"/>
      <w:numFmt w:val="bullet"/>
      <w:lvlText w:val=""/>
      <w:lvlJc w:val="left"/>
      <w:pPr>
        <w:ind w:left="284" w:firstLine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D44D58"/>
    <w:multiLevelType w:val="multilevel"/>
    <w:tmpl w:val="19F08BA4"/>
    <w:name w:val="K-nummering22"/>
    <w:numStyleLink w:val="K-nummering"/>
  </w:abstractNum>
  <w:abstractNum w:abstractNumId="15">
    <w:nsid w:val="1C6F00D8"/>
    <w:multiLevelType w:val="multilevel"/>
    <w:tmpl w:val="19F08BA4"/>
    <w:styleLink w:val="K-nummering"/>
    <w:lvl w:ilvl="0">
      <w:start w:val="10"/>
      <w:numFmt w:val="decimal"/>
      <w:lvlText w:val="%1."/>
      <w:lvlJc w:val="left"/>
      <w:pPr>
        <w:ind w:left="397" w:hanging="397"/>
      </w:pPr>
      <w:rPr>
        <w:rFonts w:ascii="Verdana" w:hAnsi="Verdana"/>
        <w:sz w:val="18"/>
      </w:rPr>
    </w:lvl>
    <w:lvl w:ilvl="1">
      <w:start w:val="1"/>
      <w:numFmt w:val="decimal"/>
      <w:lvlText w:val="%1.%2."/>
      <w:lvlJc w:val="left"/>
      <w:pPr>
        <w:tabs>
          <w:tab w:val="num" w:pos="7371"/>
        </w:tabs>
        <w:ind w:left="1021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4" w:hanging="79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0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08"/>
        </w:tabs>
        <w:ind w:left="3402" w:hanging="7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0ED64CD"/>
    <w:multiLevelType w:val="multilevel"/>
    <w:tmpl w:val="59348B5E"/>
    <w:lvl w:ilvl="0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B555BB"/>
    <w:multiLevelType w:val="hybridMultilevel"/>
    <w:tmpl w:val="2C2C0E96"/>
    <w:lvl w:ilvl="0" w:tplc="C44AC8DC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25358E"/>
    <w:multiLevelType w:val="multilevel"/>
    <w:tmpl w:val="E46C8E4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i w:val="0"/>
        <w:color w:val="000000" w:themeColor="text1"/>
        <w:sz w:val="40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A947401"/>
    <w:multiLevelType w:val="hybridMultilevel"/>
    <w:tmpl w:val="3C10B288"/>
    <w:lvl w:ilvl="0" w:tplc="B9847060">
      <w:start w:val="1"/>
      <w:numFmt w:val="decimal"/>
      <w:lvlText w:val="%1"/>
      <w:lvlJc w:val="left"/>
      <w:pPr>
        <w:ind w:left="720" w:hanging="360"/>
      </w:pPr>
      <w:rPr>
        <w:rFonts w:ascii="Verdana" w:hAnsi="Verdana" w:hint="default"/>
        <w:b/>
        <w:i w:val="0"/>
        <w:color w:val="000000" w:themeColor="text1"/>
        <w:sz w:val="4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336617"/>
    <w:multiLevelType w:val="multilevel"/>
    <w:tmpl w:val="2FAC4198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654683"/>
    <w:multiLevelType w:val="multilevel"/>
    <w:tmpl w:val="ED30F692"/>
    <w:name w:val="K-hoofdstuknummer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i w:val="0"/>
        <w:color w:val="000000" w:themeColor="text1"/>
        <w:sz w:val="40"/>
      </w:rPr>
    </w:lvl>
    <w:lvl w:ilvl="1">
      <w:start w:val="1"/>
      <w:numFmt w:val="decimal"/>
      <w:lvlRestart w:val="0"/>
      <w:lvlText w:val="%1.%2."/>
      <w:lvlJc w:val="left"/>
      <w:pPr>
        <w:ind w:left="567" w:hanging="567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478F6C08"/>
    <w:multiLevelType w:val="hybridMultilevel"/>
    <w:tmpl w:val="9C0C0306"/>
    <w:lvl w:ilvl="0" w:tplc="0413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577A92"/>
    <w:multiLevelType w:val="multilevel"/>
    <w:tmpl w:val="8D0A3578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C47F5A"/>
    <w:multiLevelType w:val="multilevel"/>
    <w:tmpl w:val="38C0A87C"/>
    <w:lvl w:ilvl="0">
      <w:start w:val="1"/>
      <w:numFmt w:val="bullet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637ADF"/>
    <w:multiLevelType w:val="multilevel"/>
    <w:tmpl w:val="19C4F710"/>
    <w:name w:val="K-nummering2"/>
    <w:lvl w:ilvl="0">
      <w:start w:val="10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1"/>
        </w:tabs>
        <w:ind w:left="1021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4" w:hanging="79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0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08"/>
        </w:tabs>
        <w:ind w:left="3402" w:hanging="7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59C51613"/>
    <w:multiLevelType w:val="multilevel"/>
    <w:tmpl w:val="C156A246"/>
    <w:lvl w:ilvl="0">
      <w:start w:val="10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1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9E500E4"/>
    <w:multiLevelType w:val="multilevel"/>
    <w:tmpl w:val="594A010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9E4EDB"/>
    <w:multiLevelType w:val="multilevel"/>
    <w:tmpl w:val="1ABAA200"/>
    <w:name w:val="K-nummering"/>
    <w:lvl w:ilvl="0">
      <w:start w:val="10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1"/>
        </w:tabs>
        <w:ind w:left="1021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4" w:hanging="79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0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08"/>
        </w:tabs>
        <w:ind w:left="3402" w:hanging="7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EDC61C1"/>
    <w:multiLevelType w:val="multilevel"/>
    <w:tmpl w:val="A2D8AE94"/>
    <w:lvl w:ilvl="0">
      <w:start w:val="1"/>
      <w:numFmt w:val="bullet"/>
      <w:pStyle w:val="K04-opsomming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433"/>
        </w:tabs>
        <w:ind w:left="681" w:hanging="341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1021" w:hanging="34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021"/>
        </w:tabs>
        <w:ind w:left="136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361"/>
        </w:tabs>
        <w:ind w:left="1701" w:hanging="34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70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041"/>
        </w:tabs>
        <w:ind w:left="2382" w:hanging="341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382"/>
        </w:tabs>
        <w:ind w:left="2722" w:hanging="34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062" w:hanging="340"/>
      </w:pPr>
      <w:rPr>
        <w:rFonts w:ascii="Wingdings" w:hAnsi="Wingdings" w:hint="default"/>
      </w:rPr>
    </w:lvl>
  </w:abstractNum>
  <w:abstractNum w:abstractNumId="30">
    <w:nsid w:val="607B081D"/>
    <w:multiLevelType w:val="hybridMultilevel"/>
    <w:tmpl w:val="E4A2A9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2A4278"/>
    <w:multiLevelType w:val="multilevel"/>
    <w:tmpl w:val="A30EC900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A756C6"/>
    <w:multiLevelType w:val="multilevel"/>
    <w:tmpl w:val="851C09CE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F04864"/>
    <w:multiLevelType w:val="multilevel"/>
    <w:tmpl w:val="BA7EF050"/>
    <w:lvl w:ilvl="0">
      <w:start w:val="1"/>
      <w:numFmt w:val="bullet"/>
      <w:lvlText w:val=""/>
      <w:lvlJc w:val="left"/>
      <w:pPr>
        <w:ind w:left="284" w:firstLine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01412C"/>
    <w:multiLevelType w:val="multilevel"/>
    <w:tmpl w:val="5A2493D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6B9E6D22"/>
    <w:multiLevelType w:val="multilevel"/>
    <w:tmpl w:val="9F3C41EE"/>
    <w:name w:val="K-nummering222"/>
    <w:lvl w:ilvl="0">
      <w:start w:val="1"/>
      <w:numFmt w:val="decimal"/>
      <w:pStyle w:val="K05-nropsomming"/>
      <w:lvlText w:val="%1."/>
      <w:lvlJc w:val="left"/>
      <w:pPr>
        <w:ind w:left="397" w:hanging="397"/>
      </w:pPr>
      <w:rPr>
        <w:rFonts w:ascii="Verdana" w:hAnsi="Verdana" w:hint="default"/>
        <w:sz w:val="18"/>
      </w:rPr>
    </w:lvl>
    <w:lvl w:ilvl="1">
      <w:start w:val="1"/>
      <w:numFmt w:val="decimal"/>
      <w:lvlText w:val="%1.%2."/>
      <w:lvlJc w:val="left"/>
      <w:pPr>
        <w:tabs>
          <w:tab w:val="num" w:pos="7371"/>
        </w:tabs>
        <w:ind w:left="1021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4" w:hanging="79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2" w:hanging="9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08"/>
        </w:tabs>
        <w:ind w:left="3402" w:hanging="7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6D6456C8"/>
    <w:multiLevelType w:val="hybridMultilevel"/>
    <w:tmpl w:val="2A044800"/>
    <w:lvl w:ilvl="0" w:tplc="848A03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E9D48C2"/>
    <w:multiLevelType w:val="multilevel"/>
    <w:tmpl w:val="0413001F"/>
    <w:name w:val="K-opsomming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27"/>
  </w:num>
  <w:num w:numId="3">
    <w:abstractNumId w:val="24"/>
  </w:num>
  <w:num w:numId="4">
    <w:abstractNumId w:val="37"/>
  </w:num>
  <w:num w:numId="5">
    <w:abstractNumId w:val="11"/>
  </w:num>
  <w:num w:numId="6">
    <w:abstractNumId w:val="31"/>
  </w:num>
  <w:num w:numId="7">
    <w:abstractNumId w:val="34"/>
  </w:num>
  <w:num w:numId="8">
    <w:abstractNumId w:val="23"/>
  </w:num>
  <w:num w:numId="9">
    <w:abstractNumId w:val="20"/>
  </w:num>
  <w:num w:numId="10">
    <w:abstractNumId w:val="33"/>
  </w:num>
  <w:num w:numId="11">
    <w:abstractNumId w:val="13"/>
  </w:num>
  <w:num w:numId="12">
    <w:abstractNumId w:val="32"/>
  </w:num>
  <w:num w:numId="13">
    <w:abstractNumId w:val="10"/>
  </w:num>
  <w:num w:numId="14">
    <w:abstractNumId w:val="18"/>
  </w:num>
  <w:num w:numId="15">
    <w:abstractNumId w:val="19"/>
  </w:num>
  <w:num w:numId="16">
    <w:abstractNumId w:val="21"/>
  </w:num>
  <w:num w:numId="17">
    <w:abstractNumId w:val="16"/>
  </w:num>
  <w:num w:numId="18">
    <w:abstractNumId w:val="29"/>
  </w:num>
  <w:num w:numId="19">
    <w:abstractNumId w:val="28"/>
  </w:num>
  <w:num w:numId="20">
    <w:abstractNumId w:val="26"/>
  </w:num>
  <w:num w:numId="21">
    <w:abstractNumId w:val="25"/>
  </w:num>
  <w:num w:numId="22">
    <w:abstractNumId w:val="15"/>
  </w:num>
  <w:num w:numId="23">
    <w:abstractNumId w:val="14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35"/>
  </w:num>
  <w:num w:numId="35">
    <w:abstractNumId w:val="10"/>
    <w:lvlOverride w:ilvl="0">
      <w:lvl w:ilvl="0">
        <w:start w:val="1"/>
        <w:numFmt w:val="decimal"/>
        <w:pStyle w:val="K06-titelkop"/>
        <w:lvlText w:val="%1"/>
        <w:lvlJc w:val="left"/>
        <w:pPr>
          <w:ind w:left="7287" w:hanging="624"/>
        </w:pPr>
        <w:rPr>
          <w:rFonts w:hint="default"/>
          <w:b/>
          <w:i w:val="0"/>
          <w:color w:val="000000" w:themeColor="text1"/>
          <w:sz w:val="40"/>
        </w:rPr>
      </w:lvl>
    </w:lvlOverride>
    <w:lvlOverride w:ilvl="1">
      <w:lvl w:ilvl="1">
        <w:start w:val="1"/>
        <w:numFmt w:val="decimal"/>
        <w:pStyle w:val="K07-paragraaf"/>
        <w:lvlText w:val="%1.%2"/>
        <w:lvlJc w:val="left"/>
        <w:pPr>
          <w:ind w:left="624" w:hanging="624"/>
        </w:pPr>
        <w:rPr>
          <w:rFonts w:hint="default"/>
          <w:color w:val="003359"/>
          <w:sz w:val="24"/>
          <w:szCs w:val="24"/>
        </w:rPr>
      </w:lvl>
    </w:lvlOverride>
    <w:lvlOverride w:ilvl="2">
      <w:lvl w:ilvl="2">
        <w:start w:val="1"/>
        <w:numFmt w:val="decimal"/>
        <w:pStyle w:val="K08-paragraafkop"/>
        <w:lvlText w:val="%1.%2.%3."/>
        <w:lvlJc w:val="left"/>
        <w:pPr>
          <w:ind w:left="624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624" w:hanging="62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624" w:hanging="62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624" w:hanging="62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624" w:hanging="62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624" w:hanging="6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24" w:hanging="624"/>
        </w:pPr>
        <w:rPr>
          <w:rFonts w:hint="default"/>
        </w:rPr>
      </w:lvl>
    </w:lvlOverride>
  </w:num>
  <w:num w:numId="36">
    <w:abstractNumId w:val="30"/>
  </w:num>
  <w:num w:numId="37">
    <w:abstractNumId w:val="22"/>
  </w:num>
  <w:num w:numId="38">
    <w:abstractNumId w:val="12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readOnly" w:formatting="1" w:enforcement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  <w:docVar w:name="PublishingViewTables" w:val="0"/>
  </w:docVars>
  <w:rsids>
    <w:rsidRoot w:val="005E0DB8"/>
    <w:rsid w:val="000030E7"/>
    <w:rsid w:val="00033D9E"/>
    <w:rsid w:val="00034E09"/>
    <w:rsid w:val="00046331"/>
    <w:rsid w:val="000531F2"/>
    <w:rsid w:val="00077AB2"/>
    <w:rsid w:val="000807AD"/>
    <w:rsid w:val="00090B4C"/>
    <w:rsid w:val="000B66CF"/>
    <w:rsid w:val="000E1A2F"/>
    <w:rsid w:val="000F7567"/>
    <w:rsid w:val="00101900"/>
    <w:rsid w:val="00125AF7"/>
    <w:rsid w:val="00135AD1"/>
    <w:rsid w:val="00141F7B"/>
    <w:rsid w:val="001A02AF"/>
    <w:rsid w:val="001F4435"/>
    <w:rsid w:val="001F594C"/>
    <w:rsid w:val="00200C5D"/>
    <w:rsid w:val="002037AD"/>
    <w:rsid w:val="00204CE7"/>
    <w:rsid w:val="00236A46"/>
    <w:rsid w:val="0025661F"/>
    <w:rsid w:val="002722DE"/>
    <w:rsid w:val="00275F13"/>
    <w:rsid w:val="002B2211"/>
    <w:rsid w:val="002B238E"/>
    <w:rsid w:val="002D1E64"/>
    <w:rsid w:val="002E5E90"/>
    <w:rsid w:val="00306857"/>
    <w:rsid w:val="00364256"/>
    <w:rsid w:val="00383FC5"/>
    <w:rsid w:val="003869F6"/>
    <w:rsid w:val="00390415"/>
    <w:rsid w:val="00393E56"/>
    <w:rsid w:val="003A38F8"/>
    <w:rsid w:val="00412B86"/>
    <w:rsid w:val="00422833"/>
    <w:rsid w:val="00424B9C"/>
    <w:rsid w:val="00424E15"/>
    <w:rsid w:val="00427DDA"/>
    <w:rsid w:val="004635A0"/>
    <w:rsid w:val="00494E98"/>
    <w:rsid w:val="004A0171"/>
    <w:rsid w:val="004A1AB3"/>
    <w:rsid w:val="004B3531"/>
    <w:rsid w:val="004C2111"/>
    <w:rsid w:val="004D3758"/>
    <w:rsid w:val="004E122E"/>
    <w:rsid w:val="004E468C"/>
    <w:rsid w:val="004F3A45"/>
    <w:rsid w:val="004F6633"/>
    <w:rsid w:val="004F6D38"/>
    <w:rsid w:val="00522CAF"/>
    <w:rsid w:val="00527614"/>
    <w:rsid w:val="00527BA9"/>
    <w:rsid w:val="00542956"/>
    <w:rsid w:val="005441C7"/>
    <w:rsid w:val="00556E47"/>
    <w:rsid w:val="00566FD5"/>
    <w:rsid w:val="00585DB6"/>
    <w:rsid w:val="0059146E"/>
    <w:rsid w:val="00591C5B"/>
    <w:rsid w:val="005942C0"/>
    <w:rsid w:val="00597EB2"/>
    <w:rsid w:val="005A40FE"/>
    <w:rsid w:val="005B07DD"/>
    <w:rsid w:val="005B2A32"/>
    <w:rsid w:val="005B6D4B"/>
    <w:rsid w:val="005D015D"/>
    <w:rsid w:val="005E0DB8"/>
    <w:rsid w:val="005E2E58"/>
    <w:rsid w:val="005F2F80"/>
    <w:rsid w:val="0060758D"/>
    <w:rsid w:val="0062171D"/>
    <w:rsid w:val="00623C8B"/>
    <w:rsid w:val="00634BB6"/>
    <w:rsid w:val="006656E3"/>
    <w:rsid w:val="00673F2E"/>
    <w:rsid w:val="006A574D"/>
    <w:rsid w:val="006D24F0"/>
    <w:rsid w:val="006E18F0"/>
    <w:rsid w:val="00731DEE"/>
    <w:rsid w:val="00750D81"/>
    <w:rsid w:val="0075759A"/>
    <w:rsid w:val="007679C2"/>
    <w:rsid w:val="00776647"/>
    <w:rsid w:val="00796BCD"/>
    <w:rsid w:val="007A4209"/>
    <w:rsid w:val="007B0BBD"/>
    <w:rsid w:val="007B36D2"/>
    <w:rsid w:val="007C75AF"/>
    <w:rsid w:val="007D2138"/>
    <w:rsid w:val="007D606D"/>
    <w:rsid w:val="008057C5"/>
    <w:rsid w:val="00812AE6"/>
    <w:rsid w:val="00815231"/>
    <w:rsid w:val="008226A5"/>
    <w:rsid w:val="00847C53"/>
    <w:rsid w:val="008521C5"/>
    <w:rsid w:val="00882F71"/>
    <w:rsid w:val="00897055"/>
    <w:rsid w:val="008A0990"/>
    <w:rsid w:val="008A4C56"/>
    <w:rsid w:val="008A68BF"/>
    <w:rsid w:val="008C669F"/>
    <w:rsid w:val="008D3A7A"/>
    <w:rsid w:val="0091116D"/>
    <w:rsid w:val="00920C7D"/>
    <w:rsid w:val="0093050A"/>
    <w:rsid w:val="0096702B"/>
    <w:rsid w:val="009B2406"/>
    <w:rsid w:val="009B786A"/>
    <w:rsid w:val="009E1F22"/>
    <w:rsid w:val="009F028C"/>
    <w:rsid w:val="00A01A89"/>
    <w:rsid w:val="00A13DC3"/>
    <w:rsid w:val="00A14B69"/>
    <w:rsid w:val="00A16EF7"/>
    <w:rsid w:val="00A2491B"/>
    <w:rsid w:val="00A35198"/>
    <w:rsid w:val="00A50869"/>
    <w:rsid w:val="00A6122F"/>
    <w:rsid w:val="00A70597"/>
    <w:rsid w:val="00A83FB0"/>
    <w:rsid w:val="00AA5411"/>
    <w:rsid w:val="00AD1450"/>
    <w:rsid w:val="00AD6429"/>
    <w:rsid w:val="00AF45D1"/>
    <w:rsid w:val="00B07821"/>
    <w:rsid w:val="00B13EEA"/>
    <w:rsid w:val="00B14AD1"/>
    <w:rsid w:val="00B3574A"/>
    <w:rsid w:val="00B46008"/>
    <w:rsid w:val="00B97692"/>
    <w:rsid w:val="00BB5293"/>
    <w:rsid w:val="00BC1BFA"/>
    <w:rsid w:val="00BD1E00"/>
    <w:rsid w:val="00BF5937"/>
    <w:rsid w:val="00BF78E4"/>
    <w:rsid w:val="00C36F55"/>
    <w:rsid w:val="00C520D4"/>
    <w:rsid w:val="00C6754B"/>
    <w:rsid w:val="00C747F8"/>
    <w:rsid w:val="00C80289"/>
    <w:rsid w:val="00C9388A"/>
    <w:rsid w:val="00C94981"/>
    <w:rsid w:val="00C97DAE"/>
    <w:rsid w:val="00CC1BD8"/>
    <w:rsid w:val="00CC3F4A"/>
    <w:rsid w:val="00CD71D5"/>
    <w:rsid w:val="00D30449"/>
    <w:rsid w:val="00D40B5F"/>
    <w:rsid w:val="00D468F1"/>
    <w:rsid w:val="00D47F33"/>
    <w:rsid w:val="00D64FAA"/>
    <w:rsid w:val="00D75025"/>
    <w:rsid w:val="00D917DB"/>
    <w:rsid w:val="00D9560C"/>
    <w:rsid w:val="00DA3345"/>
    <w:rsid w:val="00DD77AD"/>
    <w:rsid w:val="00DE3896"/>
    <w:rsid w:val="00DF1B1E"/>
    <w:rsid w:val="00DF41CA"/>
    <w:rsid w:val="00E06099"/>
    <w:rsid w:val="00E075A9"/>
    <w:rsid w:val="00E24690"/>
    <w:rsid w:val="00E30E86"/>
    <w:rsid w:val="00E52649"/>
    <w:rsid w:val="00E60C38"/>
    <w:rsid w:val="00E71B04"/>
    <w:rsid w:val="00EB460E"/>
    <w:rsid w:val="00EC4758"/>
    <w:rsid w:val="00ED2A96"/>
    <w:rsid w:val="00ED4546"/>
    <w:rsid w:val="00EE7AD3"/>
    <w:rsid w:val="00F06736"/>
    <w:rsid w:val="00F0687F"/>
    <w:rsid w:val="00F3704C"/>
    <w:rsid w:val="00F43256"/>
    <w:rsid w:val="00F573F8"/>
    <w:rsid w:val="00F60EB4"/>
    <w:rsid w:val="00F6587D"/>
    <w:rsid w:val="00FA2527"/>
    <w:rsid w:val="00FA7C19"/>
    <w:rsid w:val="00FB0DC8"/>
    <w:rsid w:val="00FD70F5"/>
    <w:rsid w:val="00FF4B43"/>
    <w:rsid w:val="00FF68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Times New Roman" w:hAnsi="Cambria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Hyperlink" w:uiPriority="99"/>
    <w:lsdException w:name="List Paragraph" w:uiPriority="34" w:qFormat="1"/>
    <w:lsdException w:name="Quote" w:qFormat="1"/>
    <w:lsdException w:name="TOC Heading" w:semiHidden="1" w:unhideWhenUsed="1" w:qFormat="1"/>
  </w:latentStyles>
  <w:style w:type="paragraph" w:default="1" w:styleId="Standaard">
    <w:name w:val="Normal"/>
    <w:qFormat/>
    <w:rsid w:val="005E0DB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rsid w:val="00C855FC"/>
    <w:pPr>
      <w:keepNext/>
      <w:spacing w:before="240" w:after="60"/>
      <w:outlineLvl w:val="0"/>
    </w:pPr>
    <w:rPr>
      <w:rFonts w:ascii="Calibri" w:hAnsi="Calibri"/>
      <w:b/>
      <w:bCs/>
      <w:kern w:val="32"/>
      <w:sz w:val="32"/>
      <w:szCs w:val="32"/>
    </w:rPr>
  </w:style>
  <w:style w:type="paragraph" w:styleId="Kop2">
    <w:name w:val="heading 2"/>
    <w:aliases w:val="KING Kader Kop"/>
    <w:next w:val="Standaard"/>
    <w:link w:val="Kop2Char"/>
    <w:uiPriority w:val="9"/>
    <w:rsid w:val="00A35198"/>
    <w:pPr>
      <w:framePr w:wrap="around" w:vAnchor="page" w:hAnchor="text" w:y="852" w:anchorLock="1"/>
      <w:spacing w:line="680" w:lineRule="exact"/>
      <w:suppressOverlap/>
      <w:outlineLvl w:val="1"/>
    </w:pPr>
    <w:rPr>
      <w:rFonts w:ascii="Arial" w:hAnsi="Arial" w:cs="Courier New"/>
      <w:b/>
      <w:caps/>
      <w:noProof/>
      <w:color w:val="FFFFFF"/>
      <w:sz w:val="40"/>
      <w:szCs w:val="50"/>
    </w:rPr>
  </w:style>
  <w:style w:type="paragraph" w:styleId="Kop3">
    <w:name w:val="heading 3"/>
    <w:basedOn w:val="Standaard"/>
    <w:next w:val="Standaard"/>
    <w:link w:val="Kop3Char"/>
    <w:rsid w:val="002D26A6"/>
    <w:pPr>
      <w:keepNext/>
      <w:spacing w:before="240" w:after="60"/>
      <w:outlineLvl w:val="2"/>
    </w:pPr>
    <w:rPr>
      <w:rFonts w:ascii="Calibri" w:hAnsi="Calibri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C855FC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Kop2Char">
    <w:name w:val="Kop 2 Char"/>
    <w:aliases w:val="KING Kader Kop Char"/>
    <w:basedOn w:val="Standaardalinea-lettertype"/>
    <w:link w:val="Kop2"/>
    <w:uiPriority w:val="9"/>
    <w:rsid w:val="00A35198"/>
    <w:rPr>
      <w:rFonts w:ascii="Arial" w:eastAsia="Times New Roman" w:hAnsi="Arial" w:cs="Courier New"/>
      <w:b/>
      <w:caps/>
      <w:noProof/>
      <w:color w:val="FFFFFF"/>
      <w:sz w:val="40"/>
      <w:szCs w:val="50"/>
    </w:rPr>
  </w:style>
  <w:style w:type="character" w:customStyle="1" w:styleId="Kop3Char">
    <w:name w:val="Kop 3 Char"/>
    <w:basedOn w:val="Standaardalinea-lettertype"/>
    <w:link w:val="Kop3"/>
    <w:rsid w:val="002D26A6"/>
    <w:rPr>
      <w:rFonts w:ascii="Calibri" w:eastAsia="Times New Roman" w:hAnsi="Calibri" w:cs="Times New Roman"/>
      <w:b/>
      <w:bCs/>
      <w:sz w:val="26"/>
      <w:szCs w:val="26"/>
    </w:rPr>
  </w:style>
  <w:style w:type="paragraph" w:styleId="Citaat">
    <w:name w:val="Quote"/>
    <w:aliases w:val="K10-citaat"/>
    <w:basedOn w:val="K01-basistekst"/>
    <w:next w:val="Standaard"/>
    <w:link w:val="CitaatChar"/>
    <w:qFormat/>
    <w:rsid w:val="00BC1BFA"/>
    <w:rPr>
      <w:i/>
      <w:iCs/>
      <w:color w:val="003359"/>
    </w:rPr>
  </w:style>
  <w:style w:type="character" w:customStyle="1" w:styleId="CitaatChar">
    <w:name w:val="Citaat Char"/>
    <w:aliases w:val="K10-citaat Char"/>
    <w:basedOn w:val="Standaardalinea-lettertype"/>
    <w:link w:val="Citaat"/>
    <w:rsid w:val="00BC1BFA"/>
    <w:rPr>
      <w:rFonts w:ascii="Verdana" w:eastAsia="Times New Roman" w:hAnsi="Verdana"/>
      <w:i/>
      <w:iCs/>
      <w:noProof/>
      <w:color w:val="003359"/>
      <w:sz w:val="18"/>
    </w:rPr>
  </w:style>
  <w:style w:type="paragraph" w:styleId="Voettekst">
    <w:name w:val="footer"/>
    <w:basedOn w:val="Standaard"/>
    <w:link w:val="VoettekstChar"/>
    <w:uiPriority w:val="99"/>
    <w:unhideWhenUsed/>
    <w:rsid w:val="00EE7AD3"/>
    <w:pPr>
      <w:tabs>
        <w:tab w:val="center" w:pos="4153"/>
        <w:tab w:val="right" w:pos="8306"/>
      </w:tabs>
      <w:spacing w:line="240" w:lineRule="auto"/>
    </w:pPr>
    <w:rPr>
      <w:sz w:val="14"/>
    </w:rPr>
  </w:style>
  <w:style w:type="character" w:customStyle="1" w:styleId="VoettekstChar">
    <w:name w:val="Voettekst Char"/>
    <w:basedOn w:val="Standaardalinea-lettertype"/>
    <w:link w:val="Voettekst"/>
    <w:uiPriority w:val="99"/>
    <w:rsid w:val="00EE7AD3"/>
    <w:rPr>
      <w:rFonts w:ascii="Verdana" w:eastAsia="Times New Roman" w:hAnsi="Verdana"/>
      <w:noProof/>
      <w:sz w:val="14"/>
    </w:rPr>
  </w:style>
  <w:style w:type="paragraph" w:customStyle="1" w:styleId="K15-Titeldocumentsub">
    <w:name w:val="K15-Titel document sub"/>
    <w:rsid w:val="002E5E90"/>
    <w:rPr>
      <w:rFonts w:ascii="Verdana" w:hAnsi="Verdana"/>
      <w:b/>
      <w:color w:val="003258"/>
      <w:sz w:val="40"/>
      <w:szCs w:val="22"/>
      <w:lang w:eastAsia="en-US"/>
    </w:rPr>
  </w:style>
  <w:style w:type="paragraph" w:customStyle="1" w:styleId="K14-Titeldocument">
    <w:name w:val="K14-Titel document"/>
    <w:rsid w:val="002E5E90"/>
    <w:pPr>
      <w:spacing w:line="500" w:lineRule="exact"/>
    </w:pPr>
    <w:rPr>
      <w:rFonts w:ascii="Verdana" w:hAnsi="Verdana"/>
      <w:b/>
      <w:caps/>
      <w:color w:val="003258"/>
      <w:sz w:val="48"/>
      <w:szCs w:val="22"/>
      <w:lang w:eastAsia="en-US"/>
    </w:rPr>
  </w:style>
  <w:style w:type="paragraph" w:customStyle="1" w:styleId="K12-adresgegevens">
    <w:name w:val="K12-adresgegevens"/>
    <w:next w:val="Standaard"/>
    <w:qFormat/>
    <w:rsid w:val="002E5E90"/>
    <w:rPr>
      <w:rFonts w:ascii="Verdana" w:hAnsi="Verdana"/>
      <w:b/>
      <w:caps/>
      <w:color w:val="D84010"/>
      <w:sz w:val="18"/>
      <w:szCs w:val="22"/>
      <w:lang w:eastAsia="en-US"/>
    </w:rPr>
  </w:style>
  <w:style w:type="character" w:styleId="Hyperlink">
    <w:name w:val="Hyperlink"/>
    <w:basedOn w:val="Standaardalinea-lettertype"/>
    <w:uiPriority w:val="99"/>
    <w:rsid w:val="00107825"/>
    <w:rPr>
      <w:color w:val="0000FF"/>
      <w:u w:val="single"/>
    </w:rPr>
  </w:style>
  <w:style w:type="paragraph" w:styleId="Inhopg1">
    <w:name w:val="toc 1"/>
    <w:aliases w:val="K-Inhoud 1"/>
    <w:basedOn w:val="Standaard"/>
    <w:next w:val="Standaard"/>
    <w:autoRedefine/>
    <w:uiPriority w:val="39"/>
    <w:rsid w:val="005D015D"/>
    <w:pPr>
      <w:spacing w:before="140"/>
    </w:pPr>
    <w:rPr>
      <w:b/>
    </w:rPr>
  </w:style>
  <w:style w:type="paragraph" w:styleId="Inhopg2">
    <w:name w:val="toc 2"/>
    <w:aliases w:val="K-inhoud 2"/>
    <w:basedOn w:val="Standaard"/>
    <w:next w:val="Standaard"/>
    <w:autoRedefine/>
    <w:uiPriority w:val="39"/>
    <w:rsid w:val="00623C8B"/>
    <w:pPr>
      <w:tabs>
        <w:tab w:val="left" w:pos="993"/>
        <w:tab w:val="right" w:pos="9072"/>
      </w:tabs>
      <w:ind w:left="426"/>
    </w:pPr>
  </w:style>
  <w:style w:type="paragraph" w:customStyle="1" w:styleId="K04-opsomming">
    <w:name w:val="K04-opsomming"/>
    <w:basedOn w:val="K01-basistekst"/>
    <w:qFormat/>
    <w:rsid w:val="00FF68BB"/>
    <w:pPr>
      <w:numPr>
        <w:numId w:val="18"/>
      </w:numPr>
    </w:pPr>
  </w:style>
  <w:style w:type="paragraph" w:customStyle="1" w:styleId="K02-tussenkop">
    <w:name w:val="K02-tussenkop"/>
    <w:next w:val="K01-basistekst"/>
    <w:qFormat/>
    <w:rsid w:val="00BC1BFA"/>
    <w:pPr>
      <w:spacing w:before="280" w:line="280" w:lineRule="atLeast"/>
    </w:pPr>
    <w:rPr>
      <w:rFonts w:ascii="Verdana" w:hAnsi="Verdana"/>
      <w:b/>
      <w:sz w:val="24"/>
      <w:szCs w:val="22"/>
      <w:lang w:eastAsia="en-US"/>
    </w:rPr>
  </w:style>
  <w:style w:type="paragraph" w:customStyle="1" w:styleId="K01-basistekst">
    <w:name w:val="K01-basistekst"/>
    <w:basedOn w:val="Standaard"/>
    <w:qFormat/>
    <w:rsid w:val="00E52649"/>
  </w:style>
  <w:style w:type="paragraph" w:styleId="Ballontekst">
    <w:name w:val="Balloon Text"/>
    <w:basedOn w:val="Standaard"/>
    <w:link w:val="BallontekstChar"/>
    <w:rsid w:val="00BC1B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BC1BFA"/>
    <w:rPr>
      <w:rFonts w:ascii="Tahoma" w:eastAsia="Times New Roman" w:hAnsi="Tahoma" w:cs="Tahoma"/>
      <w:noProof/>
      <w:sz w:val="16"/>
      <w:szCs w:val="16"/>
    </w:rPr>
  </w:style>
  <w:style w:type="table" w:styleId="Tabelraster">
    <w:name w:val="Table Grid"/>
    <w:basedOn w:val="Standaardtabel"/>
    <w:rsid w:val="00A249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ardkleur">
    <w:name w:val="Standaard kleur"/>
    <w:rsid w:val="002E5E90"/>
    <w:rPr>
      <w:rFonts w:ascii="Verdana" w:hAnsi="Verdana"/>
      <w:noProof/>
      <w:color w:val="D84010"/>
      <w:sz w:val="18"/>
    </w:rPr>
  </w:style>
  <w:style w:type="paragraph" w:customStyle="1" w:styleId="K06-titelkop">
    <w:name w:val="K06-titelkop"/>
    <w:basedOn w:val="Standaard"/>
    <w:next w:val="K01-basistekst"/>
    <w:qFormat/>
    <w:rsid w:val="002E5E90"/>
    <w:pPr>
      <w:pageBreakBefore/>
      <w:numPr>
        <w:numId w:val="13"/>
      </w:numPr>
      <w:spacing w:line="500" w:lineRule="exact"/>
      <w:ind w:left="624"/>
    </w:pPr>
    <w:rPr>
      <w:rFonts w:eastAsia="Calibri"/>
      <w:b/>
      <w:bCs/>
      <w:color w:val="003258"/>
      <w:sz w:val="32"/>
    </w:rPr>
  </w:style>
  <w:style w:type="paragraph" w:customStyle="1" w:styleId="K07-paragraaf">
    <w:name w:val="K07-paragraaf"/>
    <w:basedOn w:val="K06-titelkop"/>
    <w:next w:val="K01-basistekst"/>
    <w:autoRedefine/>
    <w:qFormat/>
    <w:rsid w:val="00BC1BFA"/>
    <w:pPr>
      <w:pageBreakBefore w:val="0"/>
      <w:numPr>
        <w:ilvl w:val="1"/>
        <w:numId w:val="35"/>
      </w:numPr>
      <w:spacing w:before="280"/>
    </w:pPr>
    <w:rPr>
      <w:noProof/>
      <w:sz w:val="24"/>
      <w:szCs w:val="24"/>
    </w:rPr>
  </w:style>
  <w:style w:type="paragraph" w:customStyle="1" w:styleId="Default">
    <w:name w:val="Default"/>
    <w:rsid w:val="00B14AD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E075A9"/>
    <w:pPr>
      <w:ind w:left="720"/>
    </w:pPr>
  </w:style>
  <w:style w:type="numbering" w:customStyle="1" w:styleId="K-nummering">
    <w:name w:val="K-nummering"/>
    <w:basedOn w:val="Geenlijst"/>
    <w:rsid w:val="00275F13"/>
    <w:pPr>
      <w:numPr>
        <w:numId w:val="22"/>
      </w:numPr>
    </w:pPr>
  </w:style>
  <w:style w:type="paragraph" w:customStyle="1" w:styleId="K05-nropsomming">
    <w:name w:val="K05-nr opsomming"/>
    <w:basedOn w:val="K01-basistekst"/>
    <w:qFormat/>
    <w:rsid w:val="004F6633"/>
    <w:pPr>
      <w:numPr>
        <w:numId w:val="34"/>
      </w:numPr>
    </w:pPr>
  </w:style>
  <w:style w:type="paragraph" w:customStyle="1" w:styleId="K03-2subkop">
    <w:name w:val="K03-2subkop"/>
    <w:basedOn w:val="K01-basistekst"/>
    <w:next w:val="K01-basistekst"/>
    <w:qFormat/>
    <w:rsid w:val="00812AE6"/>
    <w:pPr>
      <w:spacing w:before="280"/>
    </w:pPr>
    <w:rPr>
      <w:u w:val="single"/>
    </w:rPr>
  </w:style>
  <w:style w:type="paragraph" w:customStyle="1" w:styleId="K09-titelkop">
    <w:name w:val="K09-titelkop"/>
    <w:basedOn w:val="K06-titelkop"/>
    <w:qFormat/>
    <w:rsid w:val="00542956"/>
    <w:pPr>
      <w:numPr>
        <w:numId w:val="0"/>
      </w:numPr>
    </w:pPr>
  </w:style>
  <w:style w:type="paragraph" w:styleId="Bijschrift">
    <w:name w:val="caption"/>
    <w:aliases w:val="K11-bijschrift"/>
    <w:basedOn w:val="K01-basistekst"/>
    <w:next w:val="K01-basistekst"/>
    <w:unhideWhenUsed/>
    <w:qFormat/>
    <w:rsid w:val="002E5E90"/>
    <w:pPr>
      <w:spacing w:after="140" w:line="280" w:lineRule="exact"/>
    </w:pPr>
    <w:rPr>
      <w:b/>
      <w:bCs/>
      <w:color w:val="D84010"/>
      <w:sz w:val="16"/>
      <w:szCs w:val="18"/>
    </w:rPr>
  </w:style>
  <w:style w:type="paragraph" w:styleId="Voetnoottekst">
    <w:name w:val="footnote text"/>
    <w:basedOn w:val="K01-basistekst"/>
    <w:link w:val="VoetnoottekstChar"/>
    <w:rsid w:val="00E52649"/>
    <w:pPr>
      <w:spacing w:line="240" w:lineRule="auto"/>
    </w:pPr>
    <w:rPr>
      <w:sz w:val="16"/>
    </w:rPr>
  </w:style>
  <w:style w:type="character" w:customStyle="1" w:styleId="VoetnoottekstChar">
    <w:name w:val="Voetnoottekst Char"/>
    <w:basedOn w:val="Standaardalinea-lettertype"/>
    <w:link w:val="Voetnoottekst"/>
    <w:rsid w:val="00E52649"/>
    <w:rPr>
      <w:rFonts w:ascii="Verdana" w:eastAsia="Times New Roman" w:hAnsi="Verdana"/>
      <w:noProof/>
      <w:sz w:val="16"/>
    </w:rPr>
  </w:style>
  <w:style w:type="character" w:styleId="Voetnootmarkering">
    <w:name w:val="footnote reference"/>
    <w:basedOn w:val="Standaardalinea-lettertype"/>
    <w:rsid w:val="005B07DD"/>
    <w:rPr>
      <w:rFonts w:ascii="Verdana" w:hAnsi="Verdana"/>
      <w:color w:val="auto"/>
      <w:vertAlign w:val="superscript"/>
    </w:rPr>
  </w:style>
  <w:style w:type="table" w:customStyle="1" w:styleId="K-tabel">
    <w:name w:val="K-tabel"/>
    <w:basedOn w:val="tabel2"/>
    <w:uiPriority w:val="99"/>
    <w:rsid w:val="009E1F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/>
        <w:color w:val="FFFFFF" w:themeColor="background1"/>
        <w:sz w:val="16"/>
      </w:rPr>
      <w:tblPr/>
      <w:tcPr>
        <w:shd w:val="clear" w:color="auto" w:fill="DD4814"/>
      </w:tcPr>
    </w:tblStylePr>
  </w:style>
  <w:style w:type="paragraph" w:styleId="Koptekst">
    <w:name w:val="header"/>
    <w:basedOn w:val="Standaard"/>
    <w:link w:val="KoptekstChar"/>
    <w:rsid w:val="00EE7AD3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rsid w:val="00EE7AD3"/>
    <w:rPr>
      <w:rFonts w:ascii="Verdana" w:eastAsia="Times New Roman" w:hAnsi="Verdana"/>
      <w:noProof/>
      <w:sz w:val="18"/>
    </w:rPr>
  </w:style>
  <w:style w:type="character" w:styleId="Tekstvantijdelijkeaanduiding">
    <w:name w:val="Placeholder Text"/>
    <w:basedOn w:val="Standaardalinea-lettertype"/>
    <w:rsid w:val="000030E7"/>
    <w:rPr>
      <w:color w:val="808080"/>
    </w:rPr>
  </w:style>
  <w:style w:type="character" w:styleId="Verwijzingopmerking">
    <w:name w:val="annotation reference"/>
    <w:basedOn w:val="Standaardalinea-lettertype"/>
    <w:rsid w:val="004E468C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4E468C"/>
    <w:pPr>
      <w:spacing w:line="240" w:lineRule="auto"/>
    </w:pPr>
    <w:rPr>
      <w:sz w:val="20"/>
    </w:rPr>
  </w:style>
  <w:style w:type="character" w:customStyle="1" w:styleId="TekstopmerkingChar">
    <w:name w:val="Tekst opmerking Char"/>
    <w:basedOn w:val="Standaardalinea-lettertype"/>
    <w:link w:val="Tekstopmerking"/>
    <w:rsid w:val="004E468C"/>
    <w:rPr>
      <w:rFonts w:ascii="Verdana" w:eastAsia="Times New Roman" w:hAnsi="Verdana"/>
      <w:noProof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4E468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4E468C"/>
    <w:rPr>
      <w:rFonts w:ascii="Verdana" w:eastAsia="Times New Roman" w:hAnsi="Verdana"/>
      <w:b/>
      <w:bCs/>
      <w:noProof/>
    </w:rPr>
  </w:style>
  <w:style w:type="paragraph" w:customStyle="1" w:styleId="K08-paragraafkop">
    <w:name w:val="K08-paragraafkop"/>
    <w:basedOn w:val="K07-paragraaf"/>
    <w:next w:val="K01-basistekst"/>
    <w:rsid w:val="00C9388A"/>
    <w:pPr>
      <w:numPr>
        <w:ilvl w:val="2"/>
      </w:numPr>
    </w:pPr>
  </w:style>
  <w:style w:type="paragraph" w:customStyle="1" w:styleId="K10-tabeltekst">
    <w:name w:val="K10-tabeltekst"/>
    <w:basedOn w:val="K01-basistekst"/>
    <w:qFormat/>
    <w:rsid w:val="008C669F"/>
    <w:rPr>
      <w:sz w:val="16"/>
    </w:rPr>
  </w:style>
  <w:style w:type="table" w:styleId="Donkerelijst">
    <w:name w:val="Dark List"/>
    <w:basedOn w:val="Standaardtabel"/>
    <w:rsid w:val="008C669F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onkerelijst-accent1">
    <w:name w:val="Dark List Accent 1"/>
    <w:basedOn w:val="Standaardtabel"/>
    <w:rsid w:val="008C669F"/>
    <w:rPr>
      <w:color w:val="FFFFFF" w:themeColor="background1"/>
    </w:rPr>
    <w:tblPr>
      <w:tblStyleRowBandSize w:val="1"/>
      <w:tblStyleColBandSize w:val="1"/>
    </w:tblPr>
    <w:tcPr>
      <w:shd w:val="clear" w:color="auto" w:fill="DD481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230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5350F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5350F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350F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350F" w:themeFill="accent1" w:themeFillShade="BF"/>
      </w:tcPr>
    </w:tblStylePr>
  </w:style>
  <w:style w:type="table" w:styleId="Donkerelijst-accent2">
    <w:name w:val="Dark List Accent 2"/>
    <w:basedOn w:val="Standaardtabel"/>
    <w:rsid w:val="008C669F"/>
    <w:rPr>
      <w:color w:val="FFFFFF" w:themeColor="background1"/>
    </w:rPr>
    <w:tblPr>
      <w:tblStyleRowBandSize w:val="1"/>
      <w:tblStyleColBandSize w:val="1"/>
    </w:tblPr>
    <w:tcPr>
      <w:shd w:val="clear" w:color="auto" w:fill="009FDA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6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3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3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2" w:themeFillShade="BF"/>
      </w:tcPr>
    </w:tblStylePr>
  </w:style>
  <w:style w:type="table" w:customStyle="1" w:styleId="tabel2">
    <w:name w:val="tabel2"/>
    <w:basedOn w:val="Standaardtabel"/>
    <w:uiPriority w:val="99"/>
    <w:rsid w:val="00424B9C"/>
    <w:rPr>
      <w:rFonts w:ascii="Verdana" w:hAnsi="Verdana"/>
      <w:sz w:val="16"/>
    </w:rPr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Times New Roman" w:hAnsi="Cambria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Hyperlink" w:uiPriority="99"/>
    <w:lsdException w:name="List Paragraph" w:uiPriority="34" w:qFormat="1"/>
    <w:lsdException w:name="Quote" w:qFormat="1"/>
    <w:lsdException w:name="TOC Heading" w:semiHidden="1" w:unhideWhenUsed="1" w:qFormat="1"/>
  </w:latentStyles>
  <w:style w:type="paragraph" w:default="1" w:styleId="Standaard">
    <w:name w:val="Normal"/>
    <w:qFormat/>
    <w:rsid w:val="005E0DB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rsid w:val="00C855FC"/>
    <w:pPr>
      <w:keepNext/>
      <w:spacing w:before="240" w:after="60"/>
      <w:outlineLvl w:val="0"/>
    </w:pPr>
    <w:rPr>
      <w:rFonts w:ascii="Calibri" w:hAnsi="Calibri"/>
      <w:b/>
      <w:bCs/>
      <w:kern w:val="32"/>
      <w:sz w:val="32"/>
      <w:szCs w:val="32"/>
    </w:rPr>
  </w:style>
  <w:style w:type="paragraph" w:styleId="Kop2">
    <w:name w:val="heading 2"/>
    <w:aliases w:val="KING Kader Kop"/>
    <w:next w:val="Standaard"/>
    <w:link w:val="Kop2Char"/>
    <w:uiPriority w:val="9"/>
    <w:rsid w:val="00A35198"/>
    <w:pPr>
      <w:framePr w:wrap="around" w:vAnchor="page" w:hAnchor="text" w:y="852" w:anchorLock="1"/>
      <w:spacing w:line="680" w:lineRule="exact"/>
      <w:suppressOverlap/>
      <w:outlineLvl w:val="1"/>
    </w:pPr>
    <w:rPr>
      <w:rFonts w:ascii="Arial" w:hAnsi="Arial" w:cs="Courier New"/>
      <w:b/>
      <w:caps/>
      <w:noProof/>
      <w:color w:val="FFFFFF"/>
      <w:sz w:val="40"/>
      <w:szCs w:val="50"/>
    </w:rPr>
  </w:style>
  <w:style w:type="paragraph" w:styleId="Kop3">
    <w:name w:val="heading 3"/>
    <w:basedOn w:val="Standaard"/>
    <w:next w:val="Standaard"/>
    <w:link w:val="Kop3Char"/>
    <w:rsid w:val="002D26A6"/>
    <w:pPr>
      <w:keepNext/>
      <w:spacing w:before="240" w:after="60"/>
      <w:outlineLvl w:val="2"/>
    </w:pPr>
    <w:rPr>
      <w:rFonts w:ascii="Calibri" w:hAnsi="Calibri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C855FC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Kop2Char">
    <w:name w:val="Kop 2 Char"/>
    <w:aliases w:val="KING Kader Kop Char"/>
    <w:basedOn w:val="Standaardalinea-lettertype"/>
    <w:link w:val="Kop2"/>
    <w:uiPriority w:val="9"/>
    <w:rsid w:val="00A35198"/>
    <w:rPr>
      <w:rFonts w:ascii="Arial" w:eastAsia="Times New Roman" w:hAnsi="Arial" w:cs="Courier New"/>
      <w:b/>
      <w:caps/>
      <w:noProof/>
      <w:color w:val="FFFFFF"/>
      <w:sz w:val="40"/>
      <w:szCs w:val="50"/>
    </w:rPr>
  </w:style>
  <w:style w:type="character" w:customStyle="1" w:styleId="Kop3Char">
    <w:name w:val="Kop 3 Char"/>
    <w:basedOn w:val="Standaardalinea-lettertype"/>
    <w:link w:val="Kop3"/>
    <w:rsid w:val="002D26A6"/>
    <w:rPr>
      <w:rFonts w:ascii="Calibri" w:eastAsia="Times New Roman" w:hAnsi="Calibri" w:cs="Times New Roman"/>
      <w:b/>
      <w:bCs/>
      <w:sz w:val="26"/>
      <w:szCs w:val="26"/>
    </w:rPr>
  </w:style>
  <w:style w:type="paragraph" w:styleId="Citaat">
    <w:name w:val="Quote"/>
    <w:aliases w:val="K10-citaat"/>
    <w:basedOn w:val="K01-basistekst"/>
    <w:next w:val="Standaard"/>
    <w:link w:val="CitaatChar"/>
    <w:qFormat/>
    <w:rsid w:val="00BC1BFA"/>
    <w:rPr>
      <w:i/>
      <w:iCs/>
      <w:color w:val="003359"/>
    </w:rPr>
  </w:style>
  <w:style w:type="character" w:customStyle="1" w:styleId="CitaatChar">
    <w:name w:val="Citaat Char"/>
    <w:aliases w:val="K10-citaat Char"/>
    <w:basedOn w:val="Standaardalinea-lettertype"/>
    <w:link w:val="Citaat"/>
    <w:rsid w:val="00BC1BFA"/>
    <w:rPr>
      <w:rFonts w:ascii="Verdana" w:eastAsia="Times New Roman" w:hAnsi="Verdana"/>
      <w:i/>
      <w:iCs/>
      <w:noProof/>
      <w:color w:val="003359"/>
      <w:sz w:val="18"/>
    </w:rPr>
  </w:style>
  <w:style w:type="paragraph" w:styleId="Voettekst">
    <w:name w:val="footer"/>
    <w:basedOn w:val="Standaard"/>
    <w:link w:val="VoettekstChar"/>
    <w:uiPriority w:val="99"/>
    <w:unhideWhenUsed/>
    <w:rsid w:val="00EE7AD3"/>
    <w:pPr>
      <w:tabs>
        <w:tab w:val="center" w:pos="4153"/>
        <w:tab w:val="right" w:pos="8306"/>
      </w:tabs>
      <w:spacing w:line="240" w:lineRule="auto"/>
    </w:pPr>
    <w:rPr>
      <w:sz w:val="14"/>
    </w:rPr>
  </w:style>
  <w:style w:type="character" w:customStyle="1" w:styleId="VoettekstChar">
    <w:name w:val="Voettekst Char"/>
    <w:basedOn w:val="Standaardalinea-lettertype"/>
    <w:link w:val="Voettekst"/>
    <w:uiPriority w:val="99"/>
    <w:rsid w:val="00EE7AD3"/>
    <w:rPr>
      <w:rFonts w:ascii="Verdana" w:eastAsia="Times New Roman" w:hAnsi="Verdana"/>
      <w:noProof/>
      <w:sz w:val="14"/>
    </w:rPr>
  </w:style>
  <w:style w:type="paragraph" w:customStyle="1" w:styleId="K15-Titeldocumentsub">
    <w:name w:val="K15-Titel document sub"/>
    <w:rsid w:val="002E5E90"/>
    <w:rPr>
      <w:rFonts w:ascii="Verdana" w:hAnsi="Verdana"/>
      <w:b/>
      <w:color w:val="003258"/>
      <w:sz w:val="40"/>
      <w:szCs w:val="22"/>
      <w:lang w:eastAsia="en-US"/>
    </w:rPr>
  </w:style>
  <w:style w:type="paragraph" w:customStyle="1" w:styleId="K14-Titeldocument">
    <w:name w:val="K14-Titel document"/>
    <w:rsid w:val="002E5E90"/>
    <w:pPr>
      <w:spacing w:line="500" w:lineRule="exact"/>
    </w:pPr>
    <w:rPr>
      <w:rFonts w:ascii="Verdana" w:hAnsi="Verdana"/>
      <w:b/>
      <w:caps/>
      <w:color w:val="003258"/>
      <w:sz w:val="48"/>
      <w:szCs w:val="22"/>
      <w:lang w:eastAsia="en-US"/>
    </w:rPr>
  </w:style>
  <w:style w:type="paragraph" w:customStyle="1" w:styleId="K12-adresgegevens">
    <w:name w:val="K12-adresgegevens"/>
    <w:next w:val="Standaard"/>
    <w:qFormat/>
    <w:rsid w:val="002E5E90"/>
    <w:rPr>
      <w:rFonts w:ascii="Verdana" w:hAnsi="Verdana"/>
      <w:b/>
      <w:caps/>
      <w:color w:val="D84010"/>
      <w:sz w:val="18"/>
      <w:szCs w:val="22"/>
      <w:lang w:eastAsia="en-US"/>
    </w:rPr>
  </w:style>
  <w:style w:type="character" w:styleId="Hyperlink">
    <w:name w:val="Hyperlink"/>
    <w:basedOn w:val="Standaardalinea-lettertype"/>
    <w:uiPriority w:val="99"/>
    <w:rsid w:val="00107825"/>
    <w:rPr>
      <w:color w:val="0000FF"/>
      <w:u w:val="single"/>
    </w:rPr>
  </w:style>
  <w:style w:type="paragraph" w:styleId="Inhopg1">
    <w:name w:val="toc 1"/>
    <w:aliases w:val="K-Inhoud 1"/>
    <w:basedOn w:val="Standaard"/>
    <w:next w:val="Standaard"/>
    <w:autoRedefine/>
    <w:uiPriority w:val="39"/>
    <w:rsid w:val="005D015D"/>
    <w:pPr>
      <w:spacing w:before="140"/>
    </w:pPr>
    <w:rPr>
      <w:b/>
    </w:rPr>
  </w:style>
  <w:style w:type="paragraph" w:styleId="Inhopg2">
    <w:name w:val="toc 2"/>
    <w:aliases w:val="K-inhoud 2"/>
    <w:basedOn w:val="Standaard"/>
    <w:next w:val="Standaard"/>
    <w:autoRedefine/>
    <w:uiPriority w:val="39"/>
    <w:rsid w:val="00623C8B"/>
    <w:pPr>
      <w:tabs>
        <w:tab w:val="left" w:pos="993"/>
        <w:tab w:val="right" w:pos="9072"/>
      </w:tabs>
      <w:ind w:left="426"/>
    </w:pPr>
  </w:style>
  <w:style w:type="paragraph" w:customStyle="1" w:styleId="K04-opsomming">
    <w:name w:val="K04-opsomming"/>
    <w:basedOn w:val="K01-basistekst"/>
    <w:qFormat/>
    <w:rsid w:val="00FF68BB"/>
    <w:pPr>
      <w:numPr>
        <w:numId w:val="18"/>
      </w:numPr>
    </w:pPr>
  </w:style>
  <w:style w:type="paragraph" w:customStyle="1" w:styleId="K02-tussenkop">
    <w:name w:val="K02-tussenkop"/>
    <w:next w:val="K01-basistekst"/>
    <w:qFormat/>
    <w:rsid w:val="00BC1BFA"/>
    <w:pPr>
      <w:spacing w:before="280" w:line="280" w:lineRule="atLeast"/>
    </w:pPr>
    <w:rPr>
      <w:rFonts w:ascii="Verdana" w:hAnsi="Verdana"/>
      <w:b/>
      <w:sz w:val="24"/>
      <w:szCs w:val="22"/>
      <w:lang w:eastAsia="en-US"/>
    </w:rPr>
  </w:style>
  <w:style w:type="paragraph" w:customStyle="1" w:styleId="K01-basistekst">
    <w:name w:val="K01-basistekst"/>
    <w:basedOn w:val="Standaard"/>
    <w:qFormat/>
    <w:rsid w:val="00E52649"/>
  </w:style>
  <w:style w:type="paragraph" w:styleId="Ballontekst">
    <w:name w:val="Balloon Text"/>
    <w:basedOn w:val="Standaard"/>
    <w:link w:val="BallontekstChar"/>
    <w:rsid w:val="00BC1B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BC1BFA"/>
    <w:rPr>
      <w:rFonts w:ascii="Tahoma" w:eastAsia="Times New Roman" w:hAnsi="Tahoma" w:cs="Tahoma"/>
      <w:noProof/>
      <w:sz w:val="16"/>
      <w:szCs w:val="16"/>
    </w:rPr>
  </w:style>
  <w:style w:type="table" w:styleId="Tabelraster">
    <w:name w:val="Table Grid"/>
    <w:basedOn w:val="Standaardtabel"/>
    <w:rsid w:val="00A249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ardkleur">
    <w:name w:val="Standaard kleur"/>
    <w:rsid w:val="002E5E90"/>
    <w:rPr>
      <w:rFonts w:ascii="Verdana" w:hAnsi="Verdana"/>
      <w:noProof/>
      <w:color w:val="D84010"/>
      <w:sz w:val="18"/>
    </w:rPr>
  </w:style>
  <w:style w:type="paragraph" w:customStyle="1" w:styleId="K06-titelkop">
    <w:name w:val="K06-titelkop"/>
    <w:basedOn w:val="Standaard"/>
    <w:next w:val="K01-basistekst"/>
    <w:qFormat/>
    <w:rsid w:val="002E5E90"/>
    <w:pPr>
      <w:pageBreakBefore/>
      <w:numPr>
        <w:numId w:val="13"/>
      </w:numPr>
      <w:spacing w:line="500" w:lineRule="exact"/>
      <w:ind w:left="624"/>
    </w:pPr>
    <w:rPr>
      <w:rFonts w:eastAsia="Calibri"/>
      <w:b/>
      <w:bCs/>
      <w:color w:val="003258"/>
      <w:sz w:val="32"/>
    </w:rPr>
  </w:style>
  <w:style w:type="paragraph" w:customStyle="1" w:styleId="K07-paragraaf">
    <w:name w:val="K07-paragraaf"/>
    <w:basedOn w:val="K06-titelkop"/>
    <w:next w:val="K01-basistekst"/>
    <w:autoRedefine/>
    <w:qFormat/>
    <w:rsid w:val="00BC1BFA"/>
    <w:pPr>
      <w:pageBreakBefore w:val="0"/>
      <w:numPr>
        <w:ilvl w:val="1"/>
        <w:numId w:val="35"/>
      </w:numPr>
      <w:spacing w:before="280"/>
    </w:pPr>
    <w:rPr>
      <w:noProof/>
      <w:sz w:val="24"/>
      <w:szCs w:val="24"/>
    </w:rPr>
  </w:style>
  <w:style w:type="paragraph" w:customStyle="1" w:styleId="Default">
    <w:name w:val="Default"/>
    <w:rsid w:val="00B14AD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E075A9"/>
    <w:pPr>
      <w:ind w:left="720"/>
    </w:pPr>
  </w:style>
  <w:style w:type="numbering" w:customStyle="1" w:styleId="K-nummering">
    <w:name w:val="K-nummering"/>
    <w:basedOn w:val="Geenlijst"/>
    <w:rsid w:val="00275F13"/>
    <w:pPr>
      <w:numPr>
        <w:numId w:val="22"/>
      </w:numPr>
    </w:pPr>
  </w:style>
  <w:style w:type="paragraph" w:customStyle="1" w:styleId="K05-nropsomming">
    <w:name w:val="K05-nr opsomming"/>
    <w:basedOn w:val="K01-basistekst"/>
    <w:qFormat/>
    <w:rsid w:val="004F6633"/>
    <w:pPr>
      <w:numPr>
        <w:numId w:val="34"/>
      </w:numPr>
    </w:pPr>
  </w:style>
  <w:style w:type="paragraph" w:customStyle="1" w:styleId="K03-2subkop">
    <w:name w:val="K03-2subkop"/>
    <w:basedOn w:val="K01-basistekst"/>
    <w:next w:val="K01-basistekst"/>
    <w:qFormat/>
    <w:rsid w:val="00812AE6"/>
    <w:pPr>
      <w:spacing w:before="280"/>
    </w:pPr>
    <w:rPr>
      <w:u w:val="single"/>
    </w:rPr>
  </w:style>
  <w:style w:type="paragraph" w:customStyle="1" w:styleId="K09-titelkop">
    <w:name w:val="K09-titelkop"/>
    <w:basedOn w:val="K06-titelkop"/>
    <w:qFormat/>
    <w:rsid w:val="00542956"/>
    <w:pPr>
      <w:numPr>
        <w:numId w:val="0"/>
      </w:numPr>
    </w:pPr>
  </w:style>
  <w:style w:type="paragraph" w:styleId="Bijschrift">
    <w:name w:val="caption"/>
    <w:aliases w:val="K11-bijschrift"/>
    <w:basedOn w:val="K01-basistekst"/>
    <w:next w:val="K01-basistekst"/>
    <w:unhideWhenUsed/>
    <w:qFormat/>
    <w:rsid w:val="002E5E90"/>
    <w:pPr>
      <w:spacing w:after="140" w:line="280" w:lineRule="exact"/>
    </w:pPr>
    <w:rPr>
      <w:b/>
      <w:bCs/>
      <w:color w:val="D84010"/>
      <w:sz w:val="16"/>
      <w:szCs w:val="18"/>
    </w:rPr>
  </w:style>
  <w:style w:type="paragraph" w:styleId="Voetnoottekst">
    <w:name w:val="footnote text"/>
    <w:basedOn w:val="K01-basistekst"/>
    <w:link w:val="VoetnoottekstChar"/>
    <w:rsid w:val="00E52649"/>
    <w:pPr>
      <w:spacing w:line="240" w:lineRule="auto"/>
    </w:pPr>
    <w:rPr>
      <w:sz w:val="16"/>
    </w:rPr>
  </w:style>
  <w:style w:type="character" w:customStyle="1" w:styleId="VoetnoottekstChar">
    <w:name w:val="Voetnoottekst Char"/>
    <w:basedOn w:val="Standaardalinea-lettertype"/>
    <w:link w:val="Voetnoottekst"/>
    <w:rsid w:val="00E52649"/>
    <w:rPr>
      <w:rFonts w:ascii="Verdana" w:eastAsia="Times New Roman" w:hAnsi="Verdana"/>
      <w:noProof/>
      <w:sz w:val="16"/>
    </w:rPr>
  </w:style>
  <w:style w:type="character" w:styleId="Voetnootmarkering">
    <w:name w:val="footnote reference"/>
    <w:basedOn w:val="Standaardalinea-lettertype"/>
    <w:rsid w:val="005B07DD"/>
    <w:rPr>
      <w:rFonts w:ascii="Verdana" w:hAnsi="Verdana"/>
      <w:color w:val="auto"/>
      <w:vertAlign w:val="superscript"/>
    </w:rPr>
  </w:style>
  <w:style w:type="table" w:customStyle="1" w:styleId="K-tabel">
    <w:name w:val="K-tabel"/>
    <w:basedOn w:val="tabel2"/>
    <w:uiPriority w:val="99"/>
    <w:rsid w:val="009E1F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/>
        <w:color w:val="FFFFFF" w:themeColor="background1"/>
        <w:sz w:val="16"/>
      </w:rPr>
      <w:tblPr/>
      <w:tcPr>
        <w:shd w:val="clear" w:color="auto" w:fill="DD4814"/>
      </w:tcPr>
    </w:tblStylePr>
  </w:style>
  <w:style w:type="paragraph" w:styleId="Koptekst">
    <w:name w:val="header"/>
    <w:basedOn w:val="Standaard"/>
    <w:link w:val="KoptekstChar"/>
    <w:rsid w:val="00EE7AD3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rsid w:val="00EE7AD3"/>
    <w:rPr>
      <w:rFonts w:ascii="Verdana" w:eastAsia="Times New Roman" w:hAnsi="Verdana"/>
      <w:noProof/>
      <w:sz w:val="18"/>
    </w:rPr>
  </w:style>
  <w:style w:type="character" w:styleId="Tekstvantijdelijkeaanduiding">
    <w:name w:val="Placeholder Text"/>
    <w:basedOn w:val="Standaardalinea-lettertype"/>
    <w:rsid w:val="000030E7"/>
    <w:rPr>
      <w:color w:val="808080"/>
    </w:rPr>
  </w:style>
  <w:style w:type="character" w:styleId="Verwijzingopmerking">
    <w:name w:val="annotation reference"/>
    <w:basedOn w:val="Standaardalinea-lettertype"/>
    <w:rsid w:val="004E468C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4E468C"/>
    <w:pPr>
      <w:spacing w:line="240" w:lineRule="auto"/>
    </w:pPr>
    <w:rPr>
      <w:sz w:val="20"/>
    </w:rPr>
  </w:style>
  <w:style w:type="character" w:customStyle="1" w:styleId="TekstopmerkingChar">
    <w:name w:val="Tekst opmerking Char"/>
    <w:basedOn w:val="Standaardalinea-lettertype"/>
    <w:link w:val="Tekstopmerking"/>
    <w:rsid w:val="004E468C"/>
    <w:rPr>
      <w:rFonts w:ascii="Verdana" w:eastAsia="Times New Roman" w:hAnsi="Verdana"/>
      <w:noProof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4E468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4E468C"/>
    <w:rPr>
      <w:rFonts w:ascii="Verdana" w:eastAsia="Times New Roman" w:hAnsi="Verdana"/>
      <w:b/>
      <w:bCs/>
      <w:noProof/>
    </w:rPr>
  </w:style>
  <w:style w:type="paragraph" w:customStyle="1" w:styleId="K08-paragraafkop">
    <w:name w:val="K08-paragraafkop"/>
    <w:basedOn w:val="K07-paragraaf"/>
    <w:next w:val="K01-basistekst"/>
    <w:rsid w:val="00C9388A"/>
    <w:pPr>
      <w:numPr>
        <w:ilvl w:val="2"/>
      </w:numPr>
    </w:pPr>
  </w:style>
  <w:style w:type="paragraph" w:customStyle="1" w:styleId="K10-tabeltekst">
    <w:name w:val="K10-tabeltekst"/>
    <w:basedOn w:val="K01-basistekst"/>
    <w:qFormat/>
    <w:rsid w:val="008C669F"/>
    <w:rPr>
      <w:sz w:val="16"/>
    </w:rPr>
  </w:style>
  <w:style w:type="table" w:styleId="Donkerelijst">
    <w:name w:val="Dark List"/>
    <w:basedOn w:val="Standaardtabel"/>
    <w:rsid w:val="008C669F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onkerelijst-accent1">
    <w:name w:val="Dark List Accent 1"/>
    <w:basedOn w:val="Standaardtabel"/>
    <w:rsid w:val="008C669F"/>
    <w:rPr>
      <w:color w:val="FFFFFF" w:themeColor="background1"/>
    </w:rPr>
    <w:tblPr>
      <w:tblStyleRowBandSize w:val="1"/>
      <w:tblStyleColBandSize w:val="1"/>
    </w:tblPr>
    <w:tcPr>
      <w:shd w:val="clear" w:color="auto" w:fill="DD481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230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5350F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5350F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350F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350F" w:themeFill="accent1" w:themeFillShade="BF"/>
      </w:tcPr>
    </w:tblStylePr>
  </w:style>
  <w:style w:type="table" w:styleId="Donkerelijst-accent2">
    <w:name w:val="Dark List Accent 2"/>
    <w:basedOn w:val="Standaardtabel"/>
    <w:rsid w:val="008C669F"/>
    <w:rPr>
      <w:color w:val="FFFFFF" w:themeColor="background1"/>
    </w:rPr>
    <w:tblPr>
      <w:tblStyleRowBandSize w:val="1"/>
      <w:tblStyleColBandSize w:val="1"/>
    </w:tblPr>
    <w:tcPr>
      <w:shd w:val="clear" w:color="auto" w:fill="009FDA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6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3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3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2" w:themeFillShade="BF"/>
      </w:tcPr>
    </w:tblStylePr>
  </w:style>
  <w:style w:type="table" w:customStyle="1" w:styleId="tabel2">
    <w:name w:val="tabel2"/>
    <w:basedOn w:val="Standaardtabel"/>
    <w:uiPriority w:val="99"/>
    <w:rsid w:val="00424B9C"/>
    <w:rPr>
      <w:rFonts w:ascii="Verdana" w:hAnsi="Verdana"/>
      <w:sz w:val="16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iscussie.kinggemeenten.nl/discussie/gemma/koppelvlak-zs-dms/afsluiten-van-een-zaak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discussie.kinggemeenten.nl/discussie/gemma/koppelvlak-zs-dms/query-names-zoals-zsdmsdctomschrijving-zijn-niet-geldig-cmis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gemmaonline.nl/images/gemmaonline/6/6e/20150707_Specificatie_Zaak-_en_Documentservices_v1.1.02.pd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ing">
      <a:dk1>
        <a:sysClr val="windowText" lastClr="000000"/>
      </a:dk1>
      <a:lt1>
        <a:srgbClr val="FFFFFF"/>
      </a:lt1>
      <a:dk2>
        <a:srgbClr val="003359"/>
      </a:dk2>
      <a:lt2>
        <a:srgbClr val="FFFFFF"/>
      </a:lt2>
      <a:accent1>
        <a:srgbClr val="DD4814"/>
      </a:accent1>
      <a:accent2>
        <a:srgbClr val="009FDA"/>
      </a:accent2>
      <a:accent3>
        <a:srgbClr val="003359"/>
      </a:accent3>
      <a:accent4>
        <a:srgbClr val="E3AB82"/>
      </a:accent4>
      <a:accent5>
        <a:srgbClr val="9BCDF2"/>
      </a:accent5>
      <a:accent6>
        <a:srgbClr val="7D90B4"/>
      </a:accent6>
      <a:hlink>
        <a:srgbClr val="DD4814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DD4814"/>
        </a:solidFill>
        <a:ln>
          <a:solidFill>
            <a:srgbClr val="003359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4C62C-7728-415D-A596-943270ADD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929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Vereniging Nederlandse Gemeenten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Tineke Zonneveld</dc:creator>
  <cp:lastModifiedBy>Tineke Zonneveld</cp:lastModifiedBy>
  <cp:revision>1</cp:revision>
  <dcterms:created xsi:type="dcterms:W3CDTF">2016-11-03T13:07:00Z</dcterms:created>
  <dcterms:modified xsi:type="dcterms:W3CDTF">2016-11-03T13:08:00Z</dcterms:modified>
</cp:coreProperties>
</file>